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/>
    <w:p w:rsidR="009B5CB6" w:rsidRDefault="009B5CB6" w:rsidP="009B5CB6">
      <w:pPr>
        <w:rPr>
          <w:rFonts w:ascii="Times New Roman" w:hAnsi="Times New Roman"/>
        </w:rPr>
      </w:pPr>
    </w:p>
    <w:p w:rsidR="009B5CB6" w:rsidRDefault="009B5CB6" w:rsidP="009B5CB6">
      <w:pPr>
        <w:rPr>
          <w:rFonts w:ascii="Times New Roman" w:hAnsi="Times New Roman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  <w:r w:rsidRPr="00D23054">
        <w:rPr>
          <w:rFonts w:ascii="Times New Roman" w:hAnsi="Times New Roman"/>
          <w:b/>
          <w:sz w:val="24"/>
          <w:u w:val="single"/>
        </w:rPr>
        <w:t>Príloha č. 2 k</w:t>
      </w:r>
      <w:r>
        <w:rPr>
          <w:rFonts w:ascii="Times New Roman" w:hAnsi="Times New Roman"/>
          <w:b/>
          <w:sz w:val="24"/>
          <w:u w:val="single"/>
        </w:rPr>
        <w:t> </w:t>
      </w:r>
      <w:r w:rsidRPr="00D23054">
        <w:rPr>
          <w:rFonts w:ascii="Times New Roman" w:hAnsi="Times New Roman"/>
          <w:b/>
          <w:sz w:val="24"/>
          <w:u w:val="single"/>
        </w:rPr>
        <w:t>zmluve</w:t>
      </w:r>
    </w:p>
    <w:p w:rsidR="00D23054" w:rsidRDefault="00D23054" w:rsidP="004B5AEB">
      <w:pPr>
        <w:rPr>
          <w:rFonts w:ascii="Times New Roman" w:hAnsi="Times New Roman"/>
          <w:b/>
          <w:sz w:val="24"/>
          <w:u w:val="single"/>
        </w:rPr>
      </w:pPr>
    </w:p>
    <w:p w:rsidR="004B5AEB" w:rsidRPr="006A6674" w:rsidRDefault="004B5AEB" w:rsidP="004B5A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AF13E5" w:rsidRPr="00077778" w:rsidTr="008C2157">
        <w:trPr>
          <w:trHeight w:val="307"/>
        </w:trPr>
        <w:tc>
          <w:tcPr>
            <w:tcW w:w="8419" w:type="dxa"/>
          </w:tcPr>
          <w:p w:rsidR="00AF13E5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:rsidR="00AF13E5" w:rsidRP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4B5AEB">
              <w:rPr>
                <w:rFonts w:ascii="Times New Roman" w:hAnsi="Times New Roman"/>
                <w:b/>
                <w:bCs/>
                <w:sz w:val="24"/>
                <w:highlight w:val="lightGray"/>
              </w:rPr>
              <w:t>Zoznam subdodávateľov</w:t>
            </w:r>
          </w:p>
          <w:p w:rsidR="00AF13E5" w:rsidRDefault="00AF13E5" w:rsidP="008C2157">
            <w:pPr>
              <w:rPr>
                <w:rFonts w:ascii="Times New Roman" w:hAnsi="Times New Roman"/>
              </w:rPr>
            </w:pPr>
          </w:p>
          <w:p w:rsidR="00AF13E5" w:rsidRPr="0051014F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:rsidTr="008C2157">
        <w:trPr>
          <w:trHeight w:val="307"/>
        </w:trPr>
        <w:tc>
          <w:tcPr>
            <w:tcW w:w="8419" w:type="dxa"/>
          </w:tcPr>
          <w:p w:rsid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538"/>
        <w:gridCol w:w="1729"/>
        <w:gridCol w:w="1513"/>
        <w:gridCol w:w="1592"/>
        <w:gridCol w:w="2306"/>
      </w:tblGrid>
      <w:tr w:rsidR="006B3B7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 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90EFD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sectPr w:rsidR="00AF13E5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8C1" w:rsidRDefault="004378C1" w:rsidP="00241FD2">
      <w:r>
        <w:separator/>
      </w:r>
    </w:p>
  </w:endnote>
  <w:endnote w:type="continuationSeparator" w:id="0">
    <w:p w:rsidR="004378C1" w:rsidRDefault="004378C1" w:rsidP="00241FD2">
      <w:r>
        <w:continuationSeparator/>
      </w:r>
    </w:p>
  </w:endnote>
  <w:endnote w:type="continuationNotice" w:id="1">
    <w:p w:rsidR="004378C1" w:rsidRDefault="004378C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C971EB" w:rsidRPr="00C971EB">
      <w:fldChar w:fldCharType="begin"/>
    </w:r>
    <w:r>
      <w:instrText xml:space="preserve"> PAGE   \* MERGEFORMAT </w:instrText>
    </w:r>
    <w:r w:rsidR="00C971EB" w:rsidRPr="00C971EB">
      <w:fldChar w:fldCharType="separate"/>
    </w:r>
    <w:r w:rsidR="00890EFD" w:rsidRPr="00890EFD">
      <w:rPr>
        <w:rFonts w:asciiTheme="majorHAnsi" w:hAnsiTheme="majorHAnsi"/>
        <w:noProof/>
      </w:rPr>
      <w:t>9</w:t>
    </w:r>
    <w:r w:rsidR="00C971EB">
      <w:rPr>
        <w:rFonts w:asciiTheme="majorHAnsi" w:hAnsiTheme="majorHAnsi"/>
        <w:noProof/>
      </w:rPr>
      <w:fldChar w:fldCharType="end"/>
    </w:r>
  </w:p>
  <w:p w:rsidR="001D35DF" w:rsidRDefault="001D35DF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365BA0">
      <w:rPr>
        <w:rFonts w:ascii="Times New Roman" w:eastAsia="Calibri" w:hAnsi="Times New Roman"/>
        <w:bCs/>
        <w:sz w:val="22"/>
      </w:rPr>
      <w:t>Operačný mikroskop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r w:rsidR="00C971EB" w:rsidRPr="00C971EB">
      <w:fldChar w:fldCharType="begin"/>
    </w:r>
    <w:r>
      <w:instrText xml:space="preserve"> PAGE   \* MERGEFORMAT </w:instrText>
    </w:r>
    <w:r w:rsidR="00C971EB" w:rsidRPr="00C971EB">
      <w:fldChar w:fldCharType="separate"/>
    </w:r>
    <w:r w:rsidR="00890EFD" w:rsidRPr="00890EFD">
      <w:rPr>
        <w:rFonts w:asciiTheme="majorHAnsi" w:hAnsiTheme="majorHAnsi"/>
        <w:noProof/>
      </w:rPr>
      <w:t>1</w:t>
    </w:r>
    <w:r w:rsidR="00C971EB">
      <w:rPr>
        <w:rFonts w:asciiTheme="majorHAnsi" w:hAnsiTheme="majorHAnsi"/>
        <w:noProof/>
      </w:rPr>
      <w:fldChar w:fldCharType="end"/>
    </w:r>
  </w:p>
  <w:p w:rsidR="001D35DF" w:rsidRPr="00D11654" w:rsidRDefault="001D35DF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8C1" w:rsidRDefault="004378C1" w:rsidP="00241FD2">
      <w:r>
        <w:separator/>
      </w:r>
    </w:p>
  </w:footnote>
  <w:footnote w:type="continuationSeparator" w:id="0">
    <w:p w:rsidR="004378C1" w:rsidRDefault="004378C1" w:rsidP="00241FD2">
      <w:r>
        <w:continuationSeparator/>
      </w:r>
    </w:p>
  </w:footnote>
  <w:footnote w:type="continuationNotice" w:id="1">
    <w:p w:rsidR="004378C1" w:rsidRDefault="004378C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DF" w:rsidRDefault="001D35DF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D35DF" w:rsidRDefault="001D35DF">
    <w:pPr>
      <w:pStyle w:val="Hlavika"/>
    </w:pPr>
  </w:p>
  <w:p w:rsidR="001D35DF" w:rsidRPr="00BD6825" w:rsidRDefault="001D35DF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1277E"/>
    <w:multiLevelType w:val="hybridMultilevel"/>
    <w:tmpl w:val="8A42B04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5E654F9"/>
    <w:multiLevelType w:val="hybridMultilevel"/>
    <w:tmpl w:val="29ACF35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8105026"/>
    <w:multiLevelType w:val="hybridMultilevel"/>
    <w:tmpl w:val="5CE64C1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8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5461AC"/>
    <w:multiLevelType w:val="hybridMultilevel"/>
    <w:tmpl w:val="84F072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9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41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5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0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6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4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9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0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8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1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2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0">
    <w:nsid w:val="716C11C5"/>
    <w:multiLevelType w:val="hybridMultilevel"/>
    <w:tmpl w:val="C5E6A6E8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2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4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5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768F1843"/>
    <w:multiLevelType w:val="hybridMultilevel"/>
    <w:tmpl w:val="6F0A31A0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107">
    <w:nsid w:val="77927C78"/>
    <w:multiLevelType w:val="hybridMultilevel"/>
    <w:tmpl w:val="0D72238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92"/>
  </w:num>
  <w:num w:numId="2">
    <w:abstractNumId w:val="77"/>
  </w:num>
  <w:num w:numId="3">
    <w:abstractNumId w:val="41"/>
  </w:num>
  <w:num w:numId="4">
    <w:abstractNumId w:val="38"/>
  </w:num>
  <w:num w:numId="5">
    <w:abstractNumId w:val="79"/>
  </w:num>
  <w:num w:numId="6">
    <w:abstractNumId w:val="97"/>
  </w:num>
  <w:num w:numId="7">
    <w:abstractNumId w:val="91"/>
  </w:num>
  <w:num w:numId="8">
    <w:abstractNumId w:val="93"/>
  </w:num>
  <w:num w:numId="9">
    <w:abstractNumId w:val="50"/>
  </w:num>
  <w:num w:numId="10">
    <w:abstractNumId w:val="57"/>
  </w:num>
  <w:num w:numId="11">
    <w:abstractNumId w:val="104"/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4"/>
  </w:num>
  <w:num w:numId="14">
    <w:abstractNumId w:val="78"/>
  </w:num>
  <w:num w:numId="15">
    <w:abstractNumId w:val="40"/>
  </w:num>
  <w:num w:numId="16">
    <w:abstractNumId w:val="87"/>
  </w:num>
  <w:num w:numId="17">
    <w:abstractNumId w:val="96"/>
  </w:num>
  <w:num w:numId="18">
    <w:abstractNumId w:val="76"/>
  </w:num>
  <w:num w:numId="19">
    <w:abstractNumId w:val="80"/>
  </w:num>
  <w:num w:numId="20">
    <w:abstractNumId w:val="73"/>
  </w:num>
  <w:num w:numId="21">
    <w:abstractNumId w:val="26"/>
  </w:num>
  <w:num w:numId="22">
    <w:abstractNumId w:val="1"/>
  </w:num>
  <w:num w:numId="23">
    <w:abstractNumId w:val="71"/>
  </w:num>
  <w:num w:numId="24">
    <w:abstractNumId w:val="21"/>
  </w:num>
  <w:num w:numId="25">
    <w:abstractNumId w:val="86"/>
  </w:num>
  <w:num w:numId="26">
    <w:abstractNumId w:val="25"/>
  </w:num>
  <w:num w:numId="27">
    <w:abstractNumId w:val="51"/>
  </w:num>
  <w:num w:numId="28">
    <w:abstractNumId w:val="31"/>
  </w:num>
  <w:num w:numId="29">
    <w:abstractNumId w:val="9"/>
  </w:num>
  <w:num w:numId="30">
    <w:abstractNumId w:val="108"/>
  </w:num>
  <w:num w:numId="31">
    <w:abstractNumId w:val="4"/>
  </w:num>
  <w:num w:numId="32">
    <w:abstractNumId w:val="0"/>
  </w:num>
  <w:num w:numId="33">
    <w:abstractNumId w:val="101"/>
  </w:num>
  <w:num w:numId="34">
    <w:abstractNumId w:val="69"/>
  </w:num>
  <w:num w:numId="35">
    <w:abstractNumId w:val="24"/>
  </w:num>
  <w:num w:numId="36">
    <w:abstractNumId w:val="30"/>
  </w:num>
  <w:num w:numId="37">
    <w:abstractNumId w:val="109"/>
  </w:num>
  <w:num w:numId="38">
    <w:abstractNumId w:val="34"/>
  </w:num>
  <w:num w:numId="39">
    <w:abstractNumId w:val="98"/>
  </w:num>
  <w:num w:numId="40">
    <w:abstractNumId w:val="52"/>
  </w:num>
  <w:num w:numId="41">
    <w:abstractNumId w:val="45"/>
  </w:num>
  <w:num w:numId="42">
    <w:abstractNumId w:val="90"/>
  </w:num>
  <w:num w:numId="43">
    <w:abstractNumId w:val="103"/>
  </w:num>
  <w:num w:numId="44">
    <w:abstractNumId w:val="5"/>
  </w:num>
  <w:num w:numId="45">
    <w:abstractNumId w:val="3"/>
  </w:num>
  <w:num w:numId="46">
    <w:abstractNumId w:val="44"/>
  </w:num>
  <w:num w:numId="47">
    <w:abstractNumId w:val="111"/>
  </w:num>
  <w:num w:numId="48">
    <w:abstractNumId w:val="8"/>
  </w:num>
  <w:num w:numId="49">
    <w:abstractNumId w:val="55"/>
  </w:num>
  <w:num w:numId="50">
    <w:abstractNumId w:val="18"/>
  </w:num>
  <w:num w:numId="51">
    <w:abstractNumId w:val="22"/>
  </w:num>
  <w:num w:numId="52">
    <w:abstractNumId w:val="56"/>
  </w:num>
  <w:num w:numId="53">
    <w:abstractNumId w:val="60"/>
  </w:num>
  <w:num w:numId="54">
    <w:abstractNumId w:val="105"/>
  </w:num>
  <w:num w:numId="55">
    <w:abstractNumId w:val="81"/>
  </w:num>
  <w:num w:numId="56">
    <w:abstractNumId w:val="8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</w:num>
  <w:num w:numId="58">
    <w:abstractNumId w:val="48"/>
  </w:num>
  <w:num w:numId="59">
    <w:abstractNumId w:val="63"/>
  </w:num>
  <w:num w:numId="60">
    <w:abstractNumId w:val="68"/>
  </w:num>
  <w:num w:numId="61">
    <w:abstractNumId w:val="54"/>
  </w:num>
  <w:num w:numId="62">
    <w:abstractNumId w:val="15"/>
  </w:num>
  <w:num w:numId="63">
    <w:abstractNumId w:val="67"/>
  </w:num>
  <w:num w:numId="64">
    <w:abstractNumId w:val="9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</w:num>
  <w:num w:numId="66">
    <w:abstractNumId w:val="29"/>
  </w:num>
  <w:num w:numId="67">
    <w:abstractNumId w:val="82"/>
  </w:num>
  <w:num w:numId="68">
    <w:abstractNumId w:val="64"/>
  </w:num>
  <w:num w:numId="69">
    <w:abstractNumId w:val="62"/>
  </w:num>
  <w:num w:numId="70">
    <w:abstractNumId w:val="6"/>
  </w:num>
  <w:num w:numId="71">
    <w:abstractNumId w:val="42"/>
  </w:num>
  <w:num w:numId="72">
    <w:abstractNumId w:val="53"/>
  </w:num>
  <w:num w:numId="73">
    <w:abstractNumId w:val="28"/>
  </w:num>
  <w:num w:numId="74">
    <w:abstractNumId w:val="27"/>
  </w:num>
  <w:num w:numId="7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</w:num>
  <w:num w:numId="77">
    <w:abstractNumId w:val="59"/>
  </w:num>
  <w:num w:numId="78">
    <w:abstractNumId w:val="99"/>
  </w:num>
  <w:num w:numId="79">
    <w:abstractNumId w:val="10"/>
  </w:num>
  <w:num w:numId="80">
    <w:abstractNumId w:val="70"/>
  </w:num>
  <w:num w:numId="81">
    <w:abstractNumId w:val="16"/>
  </w:num>
  <w:num w:numId="82">
    <w:abstractNumId w:val="47"/>
  </w:num>
  <w:num w:numId="83">
    <w:abstractNumId w:val="17"/>
  </w:num>
  <w:num w:numId="84">
    <w:abstractNumId w:val="102"/>
  </w:num>
  <w:num w:numId="85">
    <w:abstractNumId w:val="58"/>
  </w:num>
  <w:num w:numId="86">
    <w:abstractNumId w:val="100"/>
  </w:num>
  <w:num w:numId="87">
    <w:abstractNumId w:val="11"/>
  </w:num>
  <w:num w:numId="88">
    <w:abstractNumId w:val="74"/>
  </w:num>
  <w:num w:numId="89">
    <w:abstractNumId w:val="7"/>
  </w:num>
  <w:num w:numId="90">
    <w:abstractNumId w:val="36"/>
  </w:num>
  <w:num w:numId="91">
    <w:abstractNumId w:val="95"/>
  </w:num>
  <w:num w:numId="92">
    <w:abstractNumId w:val="89"/>
  </w:num>
  <w:num w:numId="93">
    <w:abstractNumId w:val="13"/>
  </w:num>
  <w:num w:numId="94">
    <w:abstractNumId w:val="75"/>
  </w:num>
  <w:num w:numId="95">
    <w:abstractNumId w:val="65"/>
  </w:num>
  <w:num w:numId="96">
    <w:abstractNumId w:val="35"/>
  </w:num>
  <w:num w:numId="97">
    <w:abstractNumId w:val="72"/>
  </w:num>
  <w:num w:numId="98">
    <w:abstractNumId w:val="14"/>
  </w:num>
  <w:num w:numId="99">
    <w:abstractNumId w:val="88"/>
  </w:num>
  <w:num w:numId="100">
    <w:abstractNumId w:val="110"/>
  </w:num>
  <w:num w:numId="101">
    <w:abstractNumId w:val="85"/>
  </w:num>
  <w:num w:numId="102">
    <w:abstractNumId w:val="43"/>
  </w:num>
  <w:num w:numId="103">
    <w:abstractNumId w:val="66"/>
  </w:num>
  <w:num w:numId="104">
    <w:abstractNumId w:val="83"/>
  </w:num>
  <w:num w:numId="105">
    <w:abstractNumId w:val="39"/>
  </w:num>
  <w:num w:numId="106">
    <w:abstractNumId w:val="46"/>
  </w:num>
  <w:num w:numId="107">
    <w:abstractNumId w:val="106"/>
  </w:num>
  <w:num w:numId="108">
    <w:abstractNumId w:val="19"/>
  </w:num>
  <w:num w:numId="109">
    <w:abstractNumId w:val="33"/>
  </w:num>
  <w:num w:numId="110">
    <w:abstractNumId w:val="23"/>
  </w:num>
  <w:num w:numId="111">
    <w:abstractNumId w:val="107"/>
  </w:num>
  <w:num w:numId="112">
    <w:abstractNumId w:val="2"/>
  </w:num>
  <w:num w:numId="113">
    <w:abstractNumId w:val="12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2E9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BAD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40A"/>
    <w:rsid w:val="000B1E71"/>
    <w:rsid w:val="000B33B0"/>
    <w:rsid w:val="000B3B32"/>
    <w:rsid w:val="000B42AA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348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04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01F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2B51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35DF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682"/>
    <w:rsid w:val="001E7FAA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0F2F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4AFB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E6D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2D08"/>
    <w:rsid w:val="002940E5"/>
    <w:rsid w:val="0029488B"/>
    <w:rsid w:val="002950FC"/>
    <w:rsid w:val="00295BFC"/>
    <w:rsid w:val="002967DC"/>
    <w:rsid w:val="00296DD0"/>
    <w:rsid w:val="0029722C"/>
    <w:rsid w:val="00297BEB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52DB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1DB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BA0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23A9"/>
    <w:rsid w:val="00382712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10BF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6271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8C1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2F83"/>
    <w:rsid w:val="004A3871"/>
    <w:rsid w:val="004A53F7"/>
    <w:rsid w:val="004A5BE8"/>
    <w:rsid w:val="004A7AF1"/>
    <w:rsid w:val="004A7DD2"/>
    <w:rsid w:val="004B3727"/>
    <w:rsid w:val="004B3A2F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126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0686A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0E40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6F3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6B4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3B7C"/>
    <w:rsid w:val="006B5F28"/>
    <w:rsid w:val="006B68FE"/>
    <w:rsid w:val="006C2FF6"/>
    <w:rsid w:val="006C4825"/>
    <w:rsid w:val="006C5537"/>
    <w:rsid w:val="006C5F9C"/>
    <w:rsid w:val="006C647E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2D44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2ABB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3D6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A59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1CD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BB2"/>
    <w:rsid w:val="00885DBD"/>
    <w:rsid w:val="008874BD"/>
    <w:rsid w:val="008903FB"/>
    <w:rsid w:val="008904C7"/>
    <w:rsid w:val="00890EFD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1C1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1ED2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A42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C9D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17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219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3A4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4742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039"/>
    <w:rsid w:val="00BE5921"/>
    <w:rsid w:val="00BE673B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971EB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01D1"/>
    <w:rsid w:val="00D215A6"/>
    <w:rsid w:val="00D21DDE"/>
    <w:rsid w:val="00D22074"/>
    <w:rsid w:val="00D2305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49F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4B0F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65C7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4493-CCF5-408B-AA4F-19E37789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2021-08-03T14:50:00Z</dcterms:created>
  <dcterms:modified xsi:type="dcterms:W3CDTF">2021-08-03T14:51:00Z</dcterms:modified>
</cp:coreProperties>
</file>